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F1" w:rsidRDefault="00292EFF"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2C2EF1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2C2EF1" w:rsidRDefault="002C2EF1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C2EF1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2C2EF1" w:rsidRDefault="002C2EF1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C2EF1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2C2EF1" w:rsidRDefault="002C2EF1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C2EF1" w:rsidRDefault="002C2EF1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2C2EF1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2C2EF1" w:rsidRDefault="002C2EF1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C2EF1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2C2EF1" w:rsidRDefault="002C2EF1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C2EF1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2C2EF1" w:rsidRDefault="002C2EF1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2C2EF1" w:rsidRDefault="002C2EF1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rPr>
          <w:sz w:val="24"/>
          <w:szCs w:val="24"/>
        </w:rPr>
        <w:id w:val="19890522"/>
        <w:placeholder>
          <w:docPart w:val="0909DE47C69243EAB50873F26528134C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2-18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2C2EF1" w:rsidRDefault="00E40E11">
          <w:pPr>
            <w:pStyle w:val="DateText"/>
          </w:pPr>
          <w:r w:rsidRPr="00E40E11">
            <w:rPr>
              <w:sz w:val="24"/>
              <w:szCs w:val="24"/>
            </w:rPr>
            <w:t>12/18/2011</w:t>
          </w:r>
        </w:p>
      </w:sdtContent>
    </w:sdt>
    <w:sdt>
      <w:sdtPr>
        <w:rPr>
          <w:sz w:val="24"/>
          <w:szCs w:val="24"/>
        </w:rPr>
        <w:id w:val="212564916"/>
        <w:placeholder>
          <w:docPart w:val="C5D51D7994E747909C5034F322831FF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2C2EF1" w:rsidRPr="00E40E11" w:rsidRDefault="00E40E11">
          <w:pPr>
            <w:pStyle w:val="SenderAddress"/>
            <w:rPr>
              <w:sz w:val="24"/>
              <w:szCs w:val="24"/>
            </w:rPr>
          </w:pPr>
          <w:r w:rsidRPr="00E40E11">
            <w:rPr>
              <w:sz w:val="24"/>
              <w:szCs w:val="24"/>
            </w:rPr>
            <w:t>Philip Margaria</w:t>
          </w:r>
        </w:p>
      </w:sdtContent>
    </w:sdt>
    <w:p w:rsidR="002C2EF1" w:rsidRDefault="002C2EF1">
      <w:pPr>
        <w:pStyle w:val="RecipientAddress"/>
      </w:pPr>
    </w:p>
    <w:p w:rsidR="00E40E11" w:rsidRPr="00E40E11" w:rsidRDefault="00E40E11" w:rsidP="00E40E11">
      <w:pPr>
        <w:rPr>
          <w:rFonts w:ascii="Times New Roman" w:hAnsi="Times New Roman"/>
          <w:sz w:val="24"/>
          <w:szCs w:val="24"/>
        </w:rPr>
      </w:pPr>
      <w:r w:rsidRPr="00E40E11">
        <w:rPr>
          <w:rFonts w:ascii="Times New Roman" w:hAnsi="Times New Roman"/>
          <w:sz w:val="24"/>
          <w:szCs w:val="24"/>
        </w:rPr>
        <w:t>I chose the Russian culture for a couple of reasons.  First I have always been fascinated by their culture. Then I have a friend that is from the country. I expect to learn all about the customs of Russia and the unique foods to the country in the seven weeks that I am in this class. In to future if I don’t know what the Russian’s customs in business are I might offend someone if I do the wrong thing. I would be the best candidate for this position because of my respect of other cultures and other people. I am also always open to compromise and negotiate my standpoint. Having a friend from Russia gives me a little experience with the type of people I might encounter while I am there.</w:t>
      </w:r>
    </w:p>
    <w:p w:rsidR="002C2EF1" w:rsidRDefault="002C2EF1" w:rsidP="00E40E11">
      <w:pPr>
        <w:rPr>
          <w:b/>
          <w:bCs/>
        </w:rPr>
      </w:pPr>
    </w:p>
    <w:p w:rsidR="002C2EF1" w:rsidRPr="00E40E11" w:rsidRDefault="00E40E11">
      <w:pPr>
        <w:pStyle w:val="Closing"/>
        <w:rPr>
          <w:sz w:val="24"/>
          <w:szCs w:val="24"/>
        </w:rPr>
      </w:pPr>
      <w:r w:rsidRPr="00E40E11">
        <w:rPr>
          <w:sz w:val="24"/>
          <w:szCs w:val="24"/>
        </w:rPr>
        <w:t>I hope you pick me for the job, sincerely,</w:t>
      </w:r>
      <w:bookmarkStart w:id="0" w:name="_GoBack"/>
      <w:bookmarkEnd w:id="0"/>
    </w:p>
    <w:sdt>
      <w:sdtPr>
        <w:rPr>
          <w:sz w:val="24"/>
          <w:szCs w:val="24"/>
        </w:rPr>
        <w:id w:val="260286289"/>
        <w:placeholder>
          <w:docPart w:val="C5D51D7994E747909C5034F322831FF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2C2EF1" w:rsidRPr="00E40E11" w:rsidRDefault="00E40E11">
          <w:pPr>
            <w:pStyle w:val="Signature"/>
            <w:rPr>
              <w:sz w:val="24"/>
              <w:szCs w:val="24"/>
            </w:rPr>
          </w:pPr>
          <w:r w:rsidRPr="00E40E11">
            <w:rPr>
              <w:sz w:val="24"/>
              <w:szCs w:val="24"/>
            </w:rPr>
            <w:t>Philip Margaria</w:t>
          </w:r>
        </w:p>
      </w:sdtContent>
    </w:sdt>
    <w:p w:rsidR="002C2EF1" w:rsidRDefault="002C2EF1">
      <w:pPr>
        <w:pStyle w:val="Signature"/>
      </w:pPr>
    </w:p>
    <w:sectPr w:rsidR="002C2EF1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FF" w:rsidRDefault="00292EFF">
      <w:pPr>
        <w:spacing w:after="0" w:line="240" w:lineRule="auto"/>
      </w:pPr>
      <w:r>
        <w:separator/>
      </w:r>
    </w:p>
  </w:endnote>
  <w:endnote w:type="continuationSeparator" w:id="0">
    <w:p w:rsidR="00292EFF" w:rsidRDefault="0029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F1" w:rsidRDefault="00292EFF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C2EF1" w:rsidRDefault="00292EFF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rStyle w:val="PlaceholderText"/>
                                </w:rPr>
                                <w:t>[Type the company name]</w:t>
                              </w:r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2C2EF1" w:rsidRDefault="00292EFF">
                    <w:pPr>
                      <w:pStyle w:val="GrayText"/>
                    </w:pPr>
                    <w:sdt>
                      <w:sdtPr>
                        <w:id w:val="23888244"/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>
                          <w:rPr>
                            <w:rStyle w:val="PlaceholderText"/>
                          </w:rPr>
                          <w:t>[Type the company name]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C2EF1" w:rsidRDefault="00292EFF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2C2EF1" w:rsidRDefault="00292EFF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F1" w:rsidRDefault="00292EFF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C2EF1" w:rsidRDefault="00292EFF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>
                                <w:t>[Type the company name]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2C2EF1" w:rsidRDefault="00292EFF">
                    <w:pPr>
                      <w:pStyle w:val="GrayText"/>
                    </w:pPr>
                    <w:sdt>
                      <w:sdtPr>
                        <w:id w:val="-59562174"/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>
                          <w:t>[Type the company name]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C2EF1" w:rsidRDefault="00292EFF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2C2EF1" w:rsidRDefault="00292EFF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2C2EF1" w:rsidRDefault="002C2EF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FF" w:rsidRDefault="00292EFF">
      <w:pPr>
        <w:spacing w:after="0" w:line="240" w:lineRule="auto"/>
      </w:pPr>
      <w:r>
        <w:separator/>
      </w:r>
    </w:p>
  </w:footnote>
  <w:footnote w:type="continuationSeparator" w:id="0">
    <w:p w:rsidR="00292EFF" w:rsidRDefault="0029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F1" w:rsidRDefault="00292EFF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11"/>
    <w:rsid w:val="00292EFF"/>
    <w:rsid w:val="002C2EF1"/>
    <w:rsid w:val="008B2201"/>
    <w:rsid w:val="00E4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909DE47C69243EAB50873F265281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7DE76-2302-4D5A-927D-8E74D5A00873}"/>
      </w:docPartPr>
      <w:docPartBody>
        <w:p w:rsidR="00000000" w:rsidRDefault="0016245C">
          <w:pPr>
            <w:pStyle w:val="0909DE47C69243EAB50873F26528134C"/>
          </w:pPr>
          <w:r>
            <w:t>[Pick the date]</w:t>
          </w:r>
        </w:p>
      </w:docPartBody>
    </w:docPart>
    <w:docPart>
      <w:docPartPr>
        <w:name w:val="C5D51D7994E747909C5034F322831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15227-3514-49F0-BBB3-215FF8CBAD0B}"/>
      </w:docPartPr>
      <w:docPartBody>
        <w:p w:rsidR="00000000" w:rsidRDefault="0016245C">
          <w:pPr>
            <w:pStyle w:val="C5D51D7994E747909C5034F322831FF3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5C"/>
    <w:rsid w:val="0016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09DE47C69243EAB50873F26528134C">
    <w:name w:val="0909DE47C69243EAB50873F26528134C"/>
  </w:style>
  <w:style w:type="paragraph" w:customStyle="1" w:styleId="C5D51D7994E747909C5034F322831FF3">
    <w:name w:val="C5D51D7994E747909C5034F322831FF3"/>
  </w:style>
  <w:style w:type="paragraph" w:customStyle="1" w:styleId="E7276C9EFAE84F879177EEC7FA6A810B">
    <w:name w:val="E7276C9EFAE84F879177EEC7FA6A810B"/>
  </w:style>
  <w:style w:type="paragraph" w:customStyle="1" w:styleId="1226DC922D3A46DDAACF4DC862159F16">
    <w:name w:val="1226DC922D3A46DDAACF4DC862159F16"/>
  </w:style>
  <w:style w:type="paragraph" w:customStyle="1" w:styleId="8B929674F2694E6D8AA59FA17AA03731">
    <w:name w:val="8B929674F2694E6D8AA59FA17AA03731"/>
  </w:style>
  <w:style w:type="paragraph" w:customStyle="1" w:styleId="241C688BAA8A4DB8940A8D3331DB00F7">
    <w:name w:val="241C688BAA8A4DB8940A8D3331DB00F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F948AD7AD8E461686C37A3C6866D5CF">
    <w:name w:val="BF948AD7AD8E461686C37A3C6866D5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09DE47C69243EAB50873F26528134C">
    <w:name w:val="0909DE47C69243EAB50873F26528134C"/>
  </w:style>
  <w:style w:type="paragraph" w:customStyle="1" w:styleId="C5D51D7994E747909C5034F322831FF3">
    <w:name w:val="C5D51D7994E747909C5034F322831FF3"/>
  </w:style>
  <w:style w:type="paragraph" w:customStyle="1" w:styleId="E7276C9EFAE84F879177EEC7FA6A810B">
    <w:name w:val="E7276C9EFAE84F879177EEC7FA6A810B"/>
  </w:style>
  <w:style w:type="paragraph" w:customStyle="1" w:styleId="1226DC922D3A46DDAACF4DC862159F16">
    <w:name w:val="1226DC922D3A46DDAACF4DC862159F16"/>
  </w:style>
  <w:style w:type="paragraph" w:customStyle="1" w:styleId="8B929674F2694E6D8AA59FA17AA03731">
    <w:name w:val="8B929674F2694E6D8AA59FA17AA03731"/>
  </w:style>
  <w:style w:type="paragraph" w:customStyle="1" w:styleId="241C688BAA8A4DB8940A8D3331DB00F7">
    <w:name w:val="241C688BAA8A4DB8940A8D3331DB00F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F948AD7AD8E461686C37A3C6866D5CF">
    <w:name w:val="BF948AD7AD8E461686C37A3C6866D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2011-12-18T00:00:00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181BCEE-88B5-4EB6-B645-23F95982D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Margaria</dc:creator>
  <cp:lastModifiedBy>admin</cp:lastModifiedBy>
  <cp:revision>2</cp:revision>
  <dcterms:created xsi:type="dcterms:W3CDTF">2011-12-18T15:16:00Z</dcterms:created>
  <dcterms:modified xsi:type="dcterms:W3CDTF">2011-12-18T15:16:00Z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TC017730639991</vt:lpwstr>
  </property>
</Properties>
</file>